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F0DFB5" w14:textId="77777777" w:rsidR="005C104D" w:rsidRDefault="005C104D" w:rsidP="00BD0079">
      <w:pPr>
        <w:jc w:val="center"/>
        <w:rPr>
          <w:b/>
          <w:bCs/>
          <w:sz w:val="24"/>
          <w:szCs w:val="24"/>
          <w:lang w:val="pt-BR"/>
        </w:rPr>
      </w:pPr>
    </w:p>
    <w:p w14:paraId="5E10392D" w14:textId="09BB2BAB" w:rsidR="005C104D" w:rsidRDefault="005C104D" w:rsidP="00BD0079">
      <w:pPr>
        <w:jc w:val="center"/>
        <w:rPr>
          <w:b/>
          <w:bCs/>
          <w:color w:val="000000"/>
          <w:sz w:val="27"/>
          <w:szCs w:val="27"/>
        </w:rPr>
      </w:pPr>
      <w:r>
        <w:rPr>
          <w:b/>
          <w:bCs/>
          <w:noProof/>
          <w:color w:val="000000"/>
          <w:sz w:val="27"/>
          <w:szCs w:val="27"/>
          <w:lang w:val="pt-BR" w:eastAsia="pt-BR"/>
        </w:rPr>
        <w:drawing>
          <wp:inline distT="0" distB="0" distL="0" distR="0" wp14:anchorId="36D0E6B5" wp14:editId="12E6F35C">
            <wp:extent cx="952500" cy="1323975"/>
            <wp:effectExtent l="0" t="0" r="0" b="952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C2EE81" w14:textId="2986BB6C" w:rsidR="005C104D" w:rsidRDefault="005C104D" w:rsidP="00BD0079">
      <w:pPr>
        <w:jc w:val="center"/>
        <w:rPr>
          <w:rFonts w:cs="Calibri"/>
        </w:rPr>
      </w:pPr>
      <w:proofErr w:type="spellStart"/>
      <w:r>
        <w:rPr>
          <w:b/>
          <w:bCs/>
          <w:color w:val="000000"/>
          <w:sz w:val="27"/>
          <w:szCs w:val="27"/>
        </w:rPr>
        <w:t>Laboratório</w:t>
      </w:r>
      <w:proofErr w:type="spellEnd"/>
      <w:r>
        <w:rPr>
          <w:b/>
          <w:bCs/>
          <w:color w:val="000000"/>
          <w:sz w:val="27"/>
          <w:szCs w:val="27"/>
        </w:rPr>
        <w:t xml:space="preserve"> Nacional de </w:t>
      </w:r>
      <w:proofErr w:type="spellStart"/>
      <w:r>
        <w:rPr>
          <w:b/>
          <w:bCs/>
          <w:color w:val="000000"/>
          <w:sz w:val="27"/>
          <w:szCs w:val="27"/>
        </w:rPr>
        <w:t>Astrofísica</w:t>
      </w:r>
      <w:proofErr w:type="spellEnd"/>
      <w:r>
        <w:rPr>
          <w:b/>
          <w:bCs/>
          <w:color w:val="000000"/>
          <w:sz w:val="27"/>
          <w:szCs w:val="27"/>
        </w:rPr>
        <w:t xml:space="preserve"> (LNA)</w:t>
      </w:r>
      <w:r>
        <w:rPr>
          <w:rFonts w:cs="Calibri"/>
        </w:rPr>
        <w:t>.</w:t>
      </w:r>
    </w:p>
    <w:p w14:paraId="30D0D90E" w14:textId="77777777" w:rsidR="005C104D" w:rsidRDefault="005C104D" w:rsidP="00BD0079">
      <w:pPr>
        <w:jc w:val="center"/>
        <w:rPr>
          <w:b/>
          <w:bCs/>
          <w:sz w:val="24"/>
          <w:szCs w:val="24"/>
          <w:lang w:val="pt-BR"/>
        </w:rPr>
      </w:pPr>
    </w:p>
    <w:p w14:paraId="05FA392D" w14:textId="39BC9E18" w:rsidR="00BD0079" w:rsidRDefault="00FE600A" w:rsidP="00BD0079">
      <w:pPr>
        <w:jc w:val="center"/>
        <w:rPr>
          <w:b/>
          <w:bCs/>
          <w:sz w:val="24"/>
          <w:szCs w:val="24"/>
          <w:lang w:val="pt-BR"/>
        </w:rPr>
      </w:pPr>
      <w:r>
        <w:rPr>
          <w:b/>
          <w:bCs/>
          <w:sz w:val="24"/>
          <w:szCs w:val="24"/>
          <w:lang w:val="pt-BR"/>
        </w:rPr>
        <w:t>ANEXO X</w:t>
      </w:r>
      <w:bookmarkStart w:id="0" w:name="_GoBack"/>
      <w:bookmarkEnd w:id="0"/>
    </w:p>
    <w:p w14:paraId="1BCB993A" w14:textId="7B8705E6" w:rsidR="00BD0079" w:rsidRPr="00BD0079" w:rsidRDefault="00BD0079" w:rsidP="00BD0079">
      <w:pPr>
        <w:jc w:val="center"/>
        <w:rPr>
          <w:b/>
          <w:bCs/>
          <w:sz w:val="24"/>
          <w:szCs w:val="24"/>
          <w:lang w:val="pt-BR"/>
        </w:rPr>
      </w:pPr>
      <w:r w:rsidRPr="00BD0079">
        <w:rPr>
          <w:b/>
          <w:bCs/>
          <w:sz w:val="24"/>
          <w:szCs w:val="24"/>
          <w:lang w:val="pt-BR"/>
        </w:rPr>
        <w:t>DECLARAÇÃO DE RESPONSABILIDADE PELO ENQUADRAMENTO SINDICAL</w:t>
      </w:r>
    </w:p>
    <w:p w14:paraId="083008E4" w14:textId="77777777" w:rsidR="00BD0079" w:rsidRDefault="00BD0079" w:rsidP="00BD0079">
      <w:pPr>
        <w:rPr>
          <w:lang w:val="pt-BR"/>
        </w:rPr>
      </w:pPr>
    </w:p>
    <w:p w14:paraId="6CC20A7A" w14:textId="290D8EE7" w:rsidR="00BD0079" w:rsidRPr="00BD0079" w:rsidRDefault="00BD0079" w:rsidP="00BD0079">
      <w:pPr>
        <w:jc w:val="both"/>
        <w:rPr>
          <w:lang w:val="pt-BR"/>
        </w:rPr>
      </w:pPr>
      <w:r w:rsidRPr="00BD0079">
        <w:rPr>
          <w:lang w:val="pt-BR"/>
        </w:rPr>
        <w:t xml:space="preserve">DECLARO que a empresa________________________________________, inscrita no CNPJ (MF) nº ____________________, inscrição estadual nº ________________________, estabelecida em , ________________________, está regulamente filiada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às sanções previstas no art. 156, incisos III e IV, da Lei nº 14.133, 1º de abril de </w:t>
      </w:r>
      <w:proofErr w:type="spellStart"/>
      <w:r w:rsidRPr="00BD0079">
        <w:rPr>
          <w:lang w:val="pt-BR"/>
        </w:rPr>
        <w:t>de</w:t>
      </w:r>
      <w:proofErr w:type="spellEnd"/>
      <w:r w:rsidRPr="00BD0079">
        <w:rPr>
          <w:lang w:val="pt-BR"/>
        </w:rPr>
        <w:t xml:space="preserve"> 2021 em caso de irregularidades. </w:t>
      </w:r>
      <w:r w:rsidRPr="00BD0079">
        <w:rPr>
          <w:b/>
          <w:bCs/>
          <w:lang w:val="pt-BR"/>
        </w:rPr>
        <w:t>(Redação incluída pela Instrução Normativa Seges/MGI n.º 176 de 2024)</w:t>
      </w:r>
    </w:p>
    <w:p w14:paraId="509906D7" w14:textId="77777777" w:rsidR="00FF21E4" w:rsidRDefault="00FF21E4" w:rsidP="00BD0079">
      <w:pPr>
        <w:spacing w:before="100" w:beforeAutospacing="1" w:after="100" w:afterAutospacing="1"/>
      </w:pPr>
    </w:p>
    <w:p w14:paraId="14166D7E" w14:textId="26A3E0B0" w:rsidR="00BD0079" w:rsidRPr="004114C5" w:rsidRDefault="00BD0079" w:rsidP="00BD0079">
      <w:pPr>
        <w:spacing w:before="100" w:beforeAutospacing="1" w:after="100" w:afterAutospacing="1"/>
      </w:pPr>
      <w:r w:rsidRPr="004114C5">
        <w:t xml:space="preserve">(local e data) </w:t>
      </w:r>
    </w:p>
    <w:p w14:paraId="3B7337EA" w14:textId="77777777" w:rsidR="00BD0079" w:rsidRDefault="00BD0079" w:rsidP="00BD0079">
      <w:pPr>
        <w:spacing w:before="100" w:beforeAutospacing="1" w:after="100" w:afterAutospacing="1"/>
        <w:jc w:val="both"/>
      </w:pPr>
      <w:r w:rsidRPr="004114C5">
        <w:t>_________________</w:t>
      </w:r>
      <w:proofErr w:type="gramStart"/>
      <w:r w:rsidRPr="004114C5">
        <w:t>_ ,</w:t>
      </w:r>
      <w:proofErr w:type="gramEnd"/>
      <w:r w:rsidRPr="004114C5">
        <w:t xml:space="preserve"> _____ de _____________________ </w:t>
      </w:r>
      <w:proofErr w:type="spellStart"/>
      <w:r w:rsidRPr="004114C5">
        <w:t>de</w:t>
      </w:r>
      <w:proofErr w:type="spellEnd"/>
      <w:r w:rsidRPr="004114C5">
        <w:t xml:space="preserve"> ________ </w:t>
      </w:r>
    </w:p>
    <w:p w14:paraId="5F65578F" w14:textId="77777777" w:rsidR="00BD0079" w:rsidRPr="004114C5" w:rsidRDefault="00BD0079" w:rsidP="00BD0079">
      <w:pPr>
        <w:spacing w:before="100" w:beforeAutospacing="1" w:after="100" w:afterAutospacing="1"/>
        <w:jc w:val="both"/>
      </w:pPr>
    </w:p>
    <w:p w14:paraId="4CEF2CF5" w14:textId="64FFD24B" w:rsidR="00BD0079" w:rsidRDefault="00BD0079" w:rsidP="00BD0079">
      <w:r>
        <w:t>______________________________________________________________________</w:t>
      </w:r>
    </w:p>
    <w:p w14:paraId="3050D5E6" w14:textId="1DCDCEE6" w:rsidR="00BD0079" w:rsidRDefault="00BD0079" w:rsidP="00BD0079">
      <w:proofErr w:type="spellStart"/>
      <w:r>
        <w:t>assinatura</w:t>
      </w:r>
      <w:proofErr w:type="spellEnd"/>
    </w:p>
    <w:sectPr w:rsidR="00BD0079" w:rsidSect="00034616"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CCBD05" w14:textId="77777777" w:rsidR="00031644" w:rsidRDefault="00031644" w:rsidP="005C104D">
      <w:pPr>
        <w:spacing w:after="0" w:line="240" w:lineRule="auto"/>
      </w:pPr>
      <w:r>
        <w:separator/>
      </w:r>
    </w:p>
  </w:endnote>
  <w:endnote w:type="continuationSeparator" w:id="0">
    <w:p w14:paraId="79FE82BE" w14:textId="77777777" w:rsidR="00031644" w:rsidRDefault="00031644" w:rsidP="005C1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CBF01A" w14:textId="77777777" w:rsidR="00031644" w:rsidRDefault="00031644" w:rsidP="005C104D">
      <w:pPr>
        <w:spacing w:after="0" w:line="240" w:lineRule="auto"/>
      </w:pPr>
      <w:r>
        <w:separator/>
      </w:r>
    </w:p>
  </w:footnote>
  <w:footnote w:type="continuationSeparator" w:id="0">
    <w:p w14:paraId="6B71A2B2" w14:textId="77777777" w:rsidR="00031644" w:rsidRDefault="00031644" w:rsidP="005C1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823072" w14:textId="4B94F477" w:rsidR="005C104D" w:rsidRDefault="005C104D">
    <w:pPr>
      <w:pStyle w:val="Cabealho"/>
    </w:pPr>
    <w:r>
      <w:rPr>
        <w:noProof/>
        <w:lang w:val="pt-BR" w:eastAsia="pt-BR"/>
      </w:rPr>
      <w:drawing>
        <wp:inline distT="0" distB="0" distL="0" distR="0" wp14:anchorId="2D1062F8" wp14:editId="5B078C0F">
          <wp:extent cx="5486400" cy="838200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838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Numerada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Numerada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Commarcadore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Commarcadore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Numerad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1644"/>
    <w:rsid w:val="00034616"/>
    <w:rsid w:val="0006063C"/>
    <w:rsid w:val="0015074B"/>
    <w:rsid w:val="002030C5"/>
    <w:rsid w:val="0029639D"/>
    <w:rsid w:val="00326F90"/>
    <w:rsid w:val="004E2B03"/>
    <w:rsid w:val="005C104D"/>
    <w:rsid w:val="008B137E"/>
    <w:rsid w:val="00AA1D8D"/>
    <w:rsid w:val="00B47730"/>
    <w:rsid w:val="00BD0079"/>
    <w:rsid w:val="00CB0664"/>
    <w:rsid w:val="00FC693F"/>
    <w:rsid w:val="00FE600A"/>
    <w:rsid w:val="00FF2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474D6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5C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10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Ttulo1">
    <w:name w:val="heading 1"/>
    <w:basedOn w:val="Normal"/>
    <w:next w:val="Normal"/>
    <w:link w:val="Ttulo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618BF"/>
  </w:style>
  <w:style w:type="paragraph" w:styleId="Rodap">
    <w:name w:val="footer"/>
    <w:basedOn w:val="Normal"/>
    <w:link w:val="Rodap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618BF"/>
  </w:style>
  <w:style w:type="paragraph" w:styleId="SemEspaamento">
    <w:name w:val="No Spacing"/>
    <w:uiPriority w:val="1"/>
    <w:qFormat/>
    <w:rsid w:val="00FC693F"/>
    <w:pPr>
      <w:spacing w:after="0" w:line="240" w:lineRule="auto"/>
    </w:pPr>
  </w:style>
  <w:style w:type="character" w:customStyle="1" w:styleId="Ttulo1Char">
    <w:name w:val="Título 1 Char"/>
    <w:basedOn w:val="Fontepargpadro"/>
    <w:link w:val="Ttulo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har">
    <w:name w:val="Título 2 Char"/>
    <w:basedOn w:val="Fontepargpadro"/>
    <w:link w:val="Ttulo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">
    <w:name w:val="Title"/>
    <w:basedOn w:val="Normal"/>
    <w:next w:val="Normal"/>
    <w:link w:val="Ttulo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tulo">
    <w:name w:val="Subtitle"/>
    <w:basedOn w:val="Normal"/>
    <w:next w:val="Normal"/>
    <w:link w:val="Subttulo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har">
    <w:name w:val="Subtítulo Char"/>
    <w:basedOn w:val="Fontepargpadro"/>
    <w:link w:val="Subttulo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PargrafodaLista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99"/>
    <w:unhideWhenUsed/>
    <w:rsid w:val="00AA1D8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rsid w:val="00AA1D8D"/>
  </w:style>
  <w:style w:type="paragraph" w:styleId="Corpodetexto2">
    <w:name w:val="Body Text 2"/>
    <w:basedOn w:val="Normal"/>
    <w:link w:val="Corpodetexto2Char"/>
    <w:uiPriority w:val="99"/>
    <w:unhideWhenUsed/>
    <w:rsid w:val="00AA1D8D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rsid w:val="00AA1D8D"/>
  </w:style>
  <w:style w:type="paragraph" w:styleId="Corpodetexto3">
    <w:name w:val="Body Text 3"/>
    <w:basedOn w:val="Normal"/>
    <w:link w:val="Corpodetexto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AA1D8D"/>
    <w:rPr>
      <w:sz w:val="16"/>
      <w:szCs w:val="16"/>
    </w:rPr>
  </w:style>
  <w:style w:type="paragraph" w:styleId="Lista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a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a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Commarcadores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Commarcadores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Commarcadores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Numerada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Numerada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Numerada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adecontinuao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adecontinuao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adecontinuao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Textodemacro">
    <w:name w:val="macro"/>
    <w:link w:val="Textodemacro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odemacroChar">
    <w:name w:val="Texto de macro Char"/>
    <w:basedOn w:val="Fontepargpadro"/>
    <w:link w:val="Textodemacro"/>
    <w:uiPriority w:val="99"/>
    <w:rsid w:val="0029639D"/>
    <w:rPr>
      <w:rFonts w:ascii="Courier" w:hAnsi="Courier"/>
      <w:sz w:val="20"/>
      <w:szCs w:val="20"/>
    </w:rPr>
  </w:style>
  <w:style w:type="paragraph" w:styleId="Citao">
    <w:name w:val="Quote"/>
    <w:basedOn w:val="Normal"/>
    <w:next w:val="Normal"/>
    <w:link w:val="CitaoChar"/>
    <w:uiPriority w:val="29"/>
    <w:qFormat/>
    <w:rsid w:val="00FC693F"/>
    <w:rPr>
      <w:i/>
      <w:iCs/>
      <w:color w:val="000000" w:themeColor="text1"/>
    </w:rPr>
  </w:style>
  <w:style w:type="character" w:customStyle="1" w:styleId="CitaoChar">
    <w:name w:val="Citação Char"/>
    <w:basedOn w:val="Fontepargpadro"/>
    <w:link w:val="Citao"/>
    <w:uiPriority w:val="29"/>
    <w:rsid w:val="00FC693F"/>
    <w:rPr>
      <w:i/>
      <w:iCs/>
      <w:color w:val="000000" w:themeColor="text1"/>
    </w:rPr>
  </w:style>
  <w:style w:type="character" w:customStyle="1" w:styleId="Ttulo4Char">
    <w:name w:val="Título 4 Char"/>
    <w:basedOn w:val="Fontepargpadro"/>
    <w:link w:val="Ttulo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Forte">
    <w:name w:val="Strong"/>
    <w:basedOn w:val="Fontepargpadro"/>
    <w:uiPriority w:val="22"/>
    <w:qFormat/>
    <w:rsid w:val="00FC693F"/>
    <w:rPr>
      <w:b/>
      <w:bCs/>
    </w:rPr>
  </w:style>
  <w:style w:type="character" w:styleId="nfase">
    <w:name w:val="Emphasis"/>
    <w:basedOn w:val="Fontepargpadro"/>
    <w:uiPriority w:val="20"/>
    <w:qFormat/>
    <w:rsid w:val="00FC693F"/>
    <w:rPr>
      <w:i/>
      <w:iCs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FC693F"/>
    <w:rPr>
      <w:b/>
      <w:bCs/>
      <w:i/>
      <w:iCs/>
      <w:color w:val="4F81BD" w:themeColor="accent1"/>
    </w:rPr>
  </w:style>
  <w:style w:type="character" w:styleId="nfaseSutil">
    <w:name w:val="Subtle Emphasis"/>
    <w:basedOn w:val="Fontepargpadro"/>
    <w:uiPriority w:val="19"/>
    <w:qFormat/>
    <w:rsid w:val="00FC693F"/>
    <w:rPr>
      <w:i/>
      <w:iCs/>
      <w:color w:val="808080" w:themeColor="text1" w:themeTint="7F"/>
    </w:rPr>
  </w:style>
  <w:style w:type="character" w:styleId="nfaseIntensa">
    <w:name w:val="Intense Emphasis"/>
    <w:basedOn w:val="Fontepargpadro"/>
    <w:uiPriority w:val="21"/>
    <w:qFormat/>
    <w:rsid w:val="00FC693F"/>
    <w:rPr>
      <w:b/>
      <w:bCs/>
      <w:i/>
      <w:iCs/>
      <w:color w:val="4F81BD" w:themeColor="accent1"/>
    </w:rPr>
  </w:style>
  <w:style w:type="character" w:styleId="RefernciaSutil">
    <w:name w:val="Subtle Reference"/>
    <w:basedOn w:val="Fontepargpadro"/>
    <w:uiPriority w:val="31"/>
    <w:qFormat/>
    <w:rsid w:val="00FC693F"/>
    <w:rPr>
      <w:smallCaps/>
      <w:color w:val="C0504D" w:themeColor="accent2"/>
      <w:u w:val="single"/>
    </w:rPr>
  </w:style>
  <w:style w:type="character" w:styleId="RefernciaIntensa">
    <w:name w:val="Intense Reference"/>
    <w:basedOn w:val="Fontepargpadro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TtulodoLivro">
    <w:name w:val="Book Title"/>
    <w:basedOn w:val="Fontepargpadro"/>
    <w:uiPriority w:val="33"/>
    <w:qFormat/>
    <w:rsid w:val="00FC693F"/>
    <w:rPr>
      <w:b/>
      <w:bCs/>
      <w:smallCaps/>
      <w:spacing w:val="5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C693F"/>
    <w:pPr>
      <w:outlineLvl w:val="9"/>
    </w:pPr>
  </w:style>
  <w:style w:type="table" w:styleId="Tabelacomgrade">
    <w:name w:val="Table Grid"/>
    <w:basedOn w:val="Tabela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Claro">
    <w:name w:val="Light Shading"/>
    <w:basedOn w:val="Tabela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ombreamentoClaro-nfase1">
    <w:name w:val="Light Shading Accent 1"/>
    <w:basedOn w:val="Tabela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ombreamentoClaro-nfase2">
    <w:name w:val="Light Shading Accent 2"/>
    <w:basedOn w:val="Tabela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ombreamentoClaro-nfase3">
    <w:name w:val="Light Shading Accent 3"/>
    <w:basedOn w:val="Tabela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ombreamentoClaro-nfase4">
    <w:name w:val="Light Shading Accent 4"/>
    <w:basedOn w:val="Tabela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ombreamentoClaro-nfase5">
    <w:name w:val="Light Shading Accent 5"/>
    <w:basedOn w:val="Tabela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ombreamentoClaro-nfase6">
    <w:name w:val="Light Shading Accent 6"/>
    <w:basedOn w:val="Tabela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staClara">
    <w:name w:val="Light List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staClara-nfase1">
    <w:name w:val="Light List Accent 1"/>
    <w:basedOn w:val="Tabela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Clara-nfase2">
    <w:name w:val="Light List Accent 2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e3">
    <w:name w:val="Light List Accent 3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staClara-nfase4">
    <w:name w:val="Light List Accent 4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staClara-nfase5">
    <w:name w:val="Light List Accent 5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staClara-nfase6">
    <w:name w:val="Light List Accent 6"/>
    <w:basedOn w:val="Tabela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GradeClara">
    <w:name w:val="Light Grid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GradeClara-nfase1">
    <w:name w:val="Light Grid Accent 1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GradeClara-nfase2">
    <w:name w:val="Light Grid Accent 2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GradeClara-nfase3">
    <w:name w:val="Light Grid Accent 3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GradeClara-nfase4">
    <w:name w:val="Light Grid Accent 4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GradeClara-nfase5">
    <w:name w:val="Light Grid Accent 5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GradeClara-nfase6">
    <w:name w:val="Light Grid Accent 6"/>
    <w:basedOn w:val="Tabela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ombreamentoMdio1">
    <w:name w:val="Medium Shading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1">
    <w:name w:val="Medium Shading 1 Accent 1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2">
    <w:name w:val="Medium Shading 1 Accent 2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3">
    <w:name w:val="Medium Shading 1 Accent 3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4">
    <w:name w:val="Medium Shading 1 Accent 4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5">
    <w:name w:val="Medium Shading 1 Accent 5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1-nfase6">
    <w:name w:val="Medium Shading 1 Accent 6"/>
    <w:basedOn w:val="Tabela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ombreamentoMdio2">
    <w:name w:val="Medium Shading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1">
    <w:name w:val="Medium Shading 2 Accent 1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2">
    <w:name w:val="Medium Shading 2 Accent 2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3">
    <w:name w:val="Medium Shading 2 Accent 3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4">
    <w:name w:val="Medium Shading 2 Accent 4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5">
    <w:name w:val="Medium Shading 2 Accent 5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ombreamentoMdio2-nfase6">
    <w:name w:val="Medium Shading 2 Accent 6"/>
    <w:basedOn w:val="Tabela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staMdia1">
    <w:name w:val="Medium Lis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ListaMdia1-nfase1">
    <w:name w:val="Medium List 1 Accent 1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ListaMdia1-nfase2">
    <w:name w:val="Medium List 1 Accent 2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ListaMdia1-nfase3">
    <w:name w:val="Medium List 1 Accent 3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ListaMdia1-nfase4">
    <w:name w:val="Medium List 1 Accent 4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ListaMdia1-nfase5">
    <w:name w:val="Medium List 1 Accent 5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ListaMdia1-nfase6">
    <w:name w:val="Medium List 1 Accent 6"/>
    <w:basedOn w:val="Tabela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ListaMdia2">
    <w:name w:val="Medium Lis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1">
    <w:name w:val="Medium List 2 Accent 1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2">
    <w:name w:val="Medium List 2 Accent 2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3">
    <w:name w:val="Medium List 2 Accent 3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4">
    <w:name w:val="Medium List 2 Accent 4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5">
    <w:name w:val="Medium List 2 Accent 5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ListaMdia2-nfase6">
    <w:name w:val="Medium List 2 Accent 6"/>
    <w:basedOn w:val="Tabela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adeMdia1">
    <w:name w:val="Medium Grid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Mdia1-nfase1">
    <w:name w:val="Medium Grid 1 Accent 1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Mdia1-nfase2">
    <w:name w:val="Medium Grid 1 Accent 2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Mdia1-nfase3">
    <w:name w:val="Medium Grid 1 Accent 3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Mdia1-nfase4">
    <w:name w:val="Medium Grid 1 Accent 4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Mdia1-nfase5">
    <w:name w:val="Medium Grid 1 Accent 5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Mdia1-nfase6">
    <w:name w:val="Medium Grid 1 Accent 6"/>
    <w:basedOn w:val="Tabela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GradeMdia2">
    <w:name w:val="Medium Grid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1">
    <w:name w:val="Medium Grid 2 Accent 1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2">
    <w:name w:val="Medium Grid 2 Accent 2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3">
    <w:name w:val="Medium Grid 2 Accent 3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4">
    <w:name w:val="Medium Grid 2 Accent 4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5">
    <w:name w:val="Medium Grid 2 Accent 5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2-nfase6">
    <w:name w:val="Medium Grid 2 Accent 6"/>
    <w:basedOn w:val="Tabela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adeMdia3">
    <w:name w:val="Medium Grid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GradeMdia3-nfase1">
    <w:name w:val="Medium Grid 3 Accent 1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GradeMdia3-nfase2">
    <w:name w:val="Medium Grid 3 Accent 2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GradeMdia3-nfase3">
    <w:name w:val="Medium Grid 3 Accent 3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GradeMdia3-nfase4">
    <w:name w:val="Medium Grid 3 Accent 4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GradeMdia3-nfase5">
    <w:name w:val="Medium Grid 3 Accent 5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GradeMdia3-nfase6">
    <w:name w:val="Medium Grid 3 Accent 6"/>
    <w:basedOn w:val="Tabela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ListaEscura">
    <w:name w:val="Dark List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ListaEscura-nfase1">
    <w:name w:val="Dark List Accent 1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ListaEscura-nfase2">
    <w:name w:val="Dark List Accent 2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ListaEscura-nfase3">
    <w:name w:val="Dark List Accent 3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ListaEscura-nfase4">
    <w:name w:val="Dark List Accent 4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ListaEscura-nfase5">
    <w:name w:val="Dark List Accent 5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ListaEscura-nfase6">
    <w:name w:val="Dark List Accent 6"/>
    <w:basedOn w:val="Tabela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SombreamentoColorido">
    <w:name w:val="Colorful Shading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Escuro-nfase1">
    <w:name w:val="Colorful Shading Accent 1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2">
    <w:name w:val="Colorful Shading Accent 2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3">
    <w:name w:val="Colorful Shading Accent 3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ombreamentoColorido-nfase4">
    <w:name w:val="Colorful Shading Accent 4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5">
    <w:name w:val="Colorful Shading Accent 5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ombreamentoColorido-nfase6">
    <w:name w:val="Colorful Shading Accent 6"/>
    <w:basedOn w:val="Tabela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ListaColorida">
    <w:name w:val="Colorful List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aColorida-nfase1">
    <w:name w:val="Colorful List Accent 1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ListaColorida-nfase2">
    <w:name w:val="Colorful List Accent 2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ListaColorida-nfase3">
    <w:name w:val="Colorful List Accent 3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ListaColorida-nfase4">
    <w:name w:val="Colorful List Accent 4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ListaColorida-nfase5">
    <w:name w:val="Colorful List Accent 5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ListaColorida-nfase6">
    <w:name w:val="Colorful List Accent 6"/>
    <w:basedOn w:val="Tabela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GradeColorida">
    <w:name w:val="Colorful Grid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GradeColorida-nfase1">
    <w:name w:val="Colorful Grid Accent 1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GradeColorida-nfase2">
    <w:name w:val="Colorful Grid Accent 2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GradeColorida-nfase3">
    <w:name w:val="Colorful Grid Accent 3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GradeColorida-nfase4">
    <w:name w:val="Colorful Grid Accent 4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GradeColorida-nfase5">
    <w:name w:val="Colorful Grid Accent 5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GradeColorida-nfase6">
    <w:name w:val="Colorful Grid Accent 6"/>
    <w:basedOn w:val="Tabela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Textodebalo">
    <w:name w:val="Balloon Text"/>
    <w:basedOn w:val="Normal"/>
    <w:link w:val="TextodebaloChar"/>
    <w:uiPriority w:val="99"/>
    <w:semiHidden/>
    <w:unhideWhenUsed/>
    <w:rsid w:val="005C1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C10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EA1B7B5-C71D-4EC8-8407-03DF83F03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Jacqueline</cp:lastModifiedBy>
  <cp:revision>5</cp:revision>
  <dcterms:created xsi:type="dcterms:W3CDTF">2025-07-29T19:55:00Z</dcterms:created>
  <dcterms:modified xsi:type="dcterms:W3CDTF">2025-10-17T18:38:00Z</dcterms:modified>
  <cp:category/>
</cp:coreProperties>
</file>